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4699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МУ "Отдел образования Шалинского муниципального района"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–инт. №10 с. Новые-Атаги»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495159)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 Новые Атаги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год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3469976" w:id="5"/>
    <w:p>
      <w:pPr>
        <w:sectPr>
          <w:pgSz w:w="11906" w:h="16383" w:orient="portrait"/>
        </w:sectPr>
      </w:pPr>
    </w:p>
    <w:bookmarkEnd w:id="5"/>
    <w:bookmarkEnd w:id="0"/>
    <w:bookmarkStart w:name="block-346998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3469981" w:id="7"/>
    <w:p>
      <w:pPr>
        <w:sectPr>
          <w:pgSz w:w="11906" w:h="16383" w:orient="portrait"/>
        </w:sectPr>
      </w:pPr>
    </w:p>
    <w:bookmarkEnd w:id="7"/>
    <w:bookmarkEnd w:id="6"/>
    <w:bookmarkStart w:name="block-3469982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3469982" w:id="9"/>
    <w:p>
      <w:pPr>
        <w:sectPr>
          <w:pgSz w:w="11906" w:h="16383" w:orient="portrait"/>
        </w:sectPr>
      </w:pPr>
    </w:p>
    <w:bookmarkEnd w:id="9"/>
    <w:bookmarkEnd w:id="8"/>
    <w:bookmarkStart w:name="block-3469977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469977" w:id="11"/>
    <w:p>
      <w:pPr>
        <w:sectPr>
          <w:pgSz w:w="11906" w:h="16383" w:orient="portrait"/>
        </w:sectPr>
      </w:pPr>
    </w:p>
    <w:bookmarkEnd w:id="11"/>
    <w:bookmarkEnd w:id="10"/>
    <w:bookmarkStart w:name="block-346997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69978" w:id="13"/>
    <w:p>
      <w:pPr>
        <w:sectPr>
          <w:pgSz w:w="16383" w:h="11906" w:orient="landscape"/>
        </w:sectPr>
      </w:pPr>
    </w:p>
    <w:bookmarkEnd w:id="13"/>
    <w:bookmarkEnd w:id="12"/>
    <w:bookmarkStart w:name="block-346998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69980" w:id="15"/>
    <w:p>
      <w:pPr>
        <w:sectPr>
          <w:pgSz w:w="16383" w:h="11906" w:orient="landscape"/>
        </w:sectPr>
      </w:pPr>
    </w:p>
    <w:bookmarkEnd w:id="15"/>
    <w:bookmarkEnd w:id="14"/>
    <w:bookmarkStart w:name="block-346997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469979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